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Pr="00C123B1" w:rsidRDefault="00C123B1" w:rsidP="00C123B1">
      <w:pPr>
        <w:rPr>
          <w:lang w:eastAsia="pl-PL"/>
        </w:rPr>
      </w:pPr>
    </w:p>
    <w:p w:rsidR="00B96B00" w:rsidRPr="00D469F5" w:rsidRDefault="00B96B00" w:rsidP="009C2EA2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rPr>
          <w:b/>
          <w:noProof/>
          <w:color w:val="215868"/>
          <w:sz w:val="32"/>
          <w:szCs w:val="28"/>
        </w:rPr>
      </w:pPr>
      <w:r w:rsidRPr="00D469F5">
        <w:rPr>
          <w:b/>
          <w:noProof/>
          <w:color w:val="215868"/>
          <w:sz w:val="32"/>
          <w:szCs w:val="28"/>
        </w:rPr>
        <w:t xml:space="preserve">Wiek osób                                  </w:t>
      </w:r>
    </w:p>
    <w:p w:rsidR="00B96B00" w:rsidRDefault="00B96B00" w:rsidP="00B96B00">
      <w:pPr>
        <w:pStyle w:val="Tytu"/>
        <w:tabs>
          <w:tab w:val="left" w:pos="0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w:t>Odpowiedzi zapisz w postaci wyrażeń algebraicznych w odpowiednich prostokątach.</w:t>
      </w:r>
      <w:r w:rsidR="00BD704E">
        <w:rPr>
          <w:noProof/>
          <w:color w:val="215868"/>
          <w:sz w:val="32"/>
          <w:szCs w:val="28"/>
        </w:rPr>
        <w:br/>
      </w:r>
    </w:p>
    <w:p w:rsidR="00B96B00" w:rsidRPr="00B96B00" w:rsidRDefault="00B96B00" w:rsidP="009C2EA2">
      <w:pPr>
        <w:pStyle w:val="Tytu"/>
        <w:numPr>
          <w:ilvl w:val="0"/>
          <w:numId w:val="7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16D8A0" wp14:editId="3C814539">
                <wp:simplePos x="0" y="0"/>
                <wp:positionH relativeFrom="column">
                  <wp:posOffset>5205730</wp:posOffset>
                </wp:positionH>
                <wp:positionV relativeFrom="paragraph">
                  <wp:posOffset>116205</wp:posOffset>
                </wp:positionV>
                <wp:extent cx="885825" cy="276225"/>
                <wp:effectExtent l="0" t="0" r="28575" b="28575"/>
                <wp:wrapNone/>
                <wp:docPr id="27" name="Prostoką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7" o:spid="_x0000_s1026" style="position:absolute;margin-left:409.9pt;margin-top:9.15pt;width:69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aB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684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w:t xml:space="preserve">Ala ma </w:t>
      </w:r>
      <w:r w:rsidRPr="00C34D7F">
        <w:rPr>
          <w:b/>
          <w:i/>
          <w:noProof/>
          <w:color w:val="4BACC6" w:themeColor="accent5"/>
          <w:sz w:val="32"/>
          <w:szCs w:val="28"/>
        </w:rPr>
        <w:t>n</w:t>
      </w:r>
      <w:r w:rsidRPr="00B96B00">
        <w:rPr>
          <w:noProof/>
          <w:color w:val="215868"/>
          <w:sz w:val="32"/>
          <w:szCs w:val="28"/>
        </w:rPr>
        <w:t xml:space="preserve"> lat,</w:t>
      </w:r>
      <w:r>
        <w:rPr>
          <w:noProof/>
          <w:color w:val="215868"/>
          <w:sz w:val="32"/>
          <w:szCs w:val="28"/>
        </w:rPr>
        <w:t xml:space="preserve"> </w:t>
      </w:r>
      <w:r w:rsidRPr="00B96B00">
        <w:rPr>
          <w:noProof/>
          <w:color w:val="215868"/>
          <w:sz w:val="32"/>
          <w:szCs w:val="28"/>
        </w:rPr>
        <w:t xml:space="preserve">Bartek jest o 3 lata starszy od Ali. </w:t>
      </w:r>
      <w:r>
        <w:rPr>
          <w:noProof/>
          <w:color w:val="215868"/>
          <w:sz w:val="32"/>
          <w:szCs w:val="28"/>
        </w:rPr>
        <w:br/>
      </w:r>
      <w:r w:rsidRPr="00B96B00">
        <w:rPr>
          <w:noProof/>
          <w:color w:val="215868"/>
          <w:sz w:val="32"/>
          <w:szCs w:val="28"/>
        </w:rPr>
        <w:t>Ile lat ma Bartek?</w:t>
      </w:r>
      <w:r w:rsidR="00C34D7F">
        <w:rPr>
          <w:noProof/>
          <w:color w:val="215868"/>
          <w:sz w:val="32"/>
          <w:szCs w:val="28"/>
        </w:rPr>
        <w:br/>
      </w:r>
    </w:p>
    <w:p w:rsidR="00B96B00" w:rsidRPr="00B96B00" w:rsidRDefault="00B96B00" w:rsidP="009C2EA2">
      <w:pPr>
        <w:pStyle w:val="Tytu"/>
        <w:numPr>
          <w:ilvl w:val="0"/>
          <w:numId w:val="7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9600B" wp14:editId="07F652A7">
                <wp:simplePos x="0" y="0"/>
                <wp:positionH relativeFrom="column">
                  <wp:posOffset>5205730</wp:posOffset>
                </wp:positionH>
                <wp:positionV relativeFrom="paragraph">
                  <wp:posOffset>167005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409.9pt;margin-top:13.1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" fillcolor="white [3201]" strokecolor="#9bbb59 [3206]" strokeweight="2pt"/>
            </w:pict>
          </mc:Fallback>
        </mc:AlternateContent>
      </w:r>
      <w:r>
        <w:rPr>
          <w:noProof/>
          <w:color w:val="215868"/>
          <w:sz w:val="32"/>
          <w:szCs w:val="28"/>
        </w:rPr>
        <w:t>E</w:t>
      </w:r>
      <w:r w:rsidRPr="00B96B00">
        <w:rPr>
          <w:noProof/>
          <w:color w:val="215868"/>
          <w:sz w:val="32"/>
          <w:szCs w:val="28"/>
        </w:rPr>
        <w:t xml:space="preserve">wa ma </w:t>
      </w:r>
      <w:r w:rsidRPr="00B96B00">
        <w:rPr>
          <w:b/>
          <w:noProof/>
          <w:color w:val="215868"/>
          <w:sz w:val="32"/>
          <w:szCs w:val="28"/>
        </w:rPr>
        <w:t>6</w:t>
      </w:r>
      <w:r w:rsidRPr="00B96B00">
        <w:rPr>
          <w:noProof/>
          <w:color w:val="215868"/>
          <w:sz w:val="32"/>
          <w:szCs w:val="28"/>
        </w:rPr>
        <w:t xml:space="preserve"> lat. Mariusz jest </w:t>
      </w:r>
      <w:r w:rsidRPr="00C34D7F">
        <w:rPr>
          <w:b/>
          <w:i/>
          <w:noProof/>
          <w:color w:val="4BACC6" w:themeColor="accent5"/>
          <w:sz w:val="32"/>
          <w:szCs w:val="28"/>
        </w:rPr>
        <w:t>m</w:t>
      </w:r>
      <w:r>
        <w:rPr>
          <w:noProof/>
          <w:color w:val="215868"/>
          <w:sz w:val="32"/>
          <w:szCs w:val="28"/>
        </w:rPr>
        <w:t xml:space="preserve"> razy starszy od Ewy</w:t>
      </w:r>
      <w:r w:rsidRPr="00B96B00">
        <w:rPr>
          <w:noProof/>
          <w:color w:val="215868"/>
          <w:sz w:val="32"/>
          <w:szCs w:val="28"/>
        </w:rPr>
        <w:t xml:space="preserve">. </w:t>
      </w:r>
      <w:r>
        <w:rPr>
          <w:noProof/>
          <w:color w:val="215868"/>
          <w:sz w:val="32"/>
          <w:szCs w:val="28"/>
        </w:rPr>
        <w:br/>
      </w:r>
      <w:r w:rsidRPr="00B96B00">
        <w:rPr>
          <w:noProof/>
          <w:color w:val="215868"/>
          <w:sz w:val="32"/>
          <w:szCs w:val="28"/>
        </w:rPr>
        <w:t>Ile lat ma Mariusz?</w:t>
      </w:r>
      <w:r w:rsidR="00C34D7F">
        <w:rPr>
          <w:noProof/>
          <w:color w:val="215868"/>
          <w:sz w:val="32"/>
          <w:szCs w:val="28"/>
        </w:rPr>
        <w:br/>
      </w:r>
    </w:p>
    <w:p w:rsidR="00B96B00" w:rsidRPr="00B96B00" w:rsidRDefault="00B96B00" w:rsidP="009C2EA2">
      <w:pPr>
        <w:pStyle w:val="Tytu"/>
        <w:numPr>
          <w:ilvl w:val="0"/>
          <w:numId w:val="7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D7D2E" wp14:editId="5947FD24">
                <wp:simplePos x="0" y="0"/>
                <wp:positionH relativeFrom="column">
                  <wp:posOffset>5205730</wp:posOffset>
                </wp:positionH>
                <wp:positionV relativeFrom="paragraph">
                  <wp:posOffset>187325</wp:posOffset>
                </wp:positionV>
                <wp:extent cx="885825" cy="276225"/>
                <wp:effectExtent l="0" t="0" r="28575" b="28575"/>
                <wp:wrapNone/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5" o:spid="_x0000_s1026" style="position:absolute;margin-left:409.9pt;margin-top:14.75pt;width:69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w:t xml:space="preserve">Mama ma </w:t>
      </w:r>
      <w:r w:rsidRPr="00C34D7F">
        <w:rPr>
          <w:b/>
          <w:i/>
          <w:noProof/>
          <w:color w:val="4BACC6" w:themeColor="accent5"/>
          <w:sz w:val="32"/>
          <w:szCs w:val="28"/>
        </w:rPr>
        <w:t>m</w:t>
      </w:r>
      <w:r w:rsidRPr="00B96B00">
        <w:rPr>
          <w:noProof/>
          <w:color w:val="215868"/>
          <w:sz w:val="32"/>
          <w:szCs w:val="28"/>
        </w:rPr>
        <w:t xml:space="preserve"> lat, tata ma t lat. </w:t>
      </w:r>
      <w:r>
        <w:rPr>
          <w:noProof/>
          <w:color w:val="215868"/>
          <w:sz w:val="32"/>
          <w:szCs w:val="28"/>
        </w:rPr>
        <w:br/>
      </w:r>
      <w:r w:rsidRPr="00B96B00">
        <w:rPr>
          <w:noProof/>
          <w:color w:val="215868"/>
          <w:sz w:val="32"/>
          <w:szCs w:val="28"/>
        </w:rPr>
        <w:t>O ile lat tata jest starszy od mamy?</w:t>
      </w:r>
      <w:r w:rsidR="00C34D7F">
        <w:rPr>
          <w:noProof/>
          <w:color w:val="215868"/>
          <w:sz w:val="32"/>
          <w:szCs w:val="28"/>
        </w:rPr>
        <w:br/>
      </w:r>
    </w:p>
    <w:p w:rsidR="00B96B00" w:rsidRPr="00D469F5" w:rsidRDefault="00B96B00" w:rsidP="009C2EA2">
      <w:pPr>
        <w:pStyle w:val="Tytu"/>
        <w:numPr>
          <w:ilvl w:val="0"/>
          <w:numId w:val="7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A849ED" wp14:editId="3528F6CB">
                <wp:simplePos x="0" y="0"/>
                <wp:positionH relativeFrom="column">
                  <wp:posOffset>5205730</wp:posOffset>
                </wp:positionH>
                <wp:positionV relativeFrom="paragraph">
                  <wp:posOffset>208915</wp:posOffset>
                </wp:positionV>
                <wp:extent cx="885825" cy="276225"/>
                <wp:effectExtent l="0" t="0" r="28575" b="28575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4" o:spid="_x0000_s1026" style="position:absolute;margin-left:409.9pt;margin-top:16.45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w:t xml:space="preserve">Syn ma </w:t>
      </w:r>
      <w:r w:rsidRPr="00C34D7F">
        <w:rPr>
          <w:b/>
          <w:i/>
          <w:noProof/>
          <w:color w:val="4BACC6" w:themeColor="accent5"/>
          <w:sz w:val="32"/>
          <w:szCs w:val="28"/>
        </w:rPr>
        <w:t>s</w:t>
      </w:r>
      <w:r w:rsidRPr="00B96B00">
        <w:rPr>
          <w:noProof/>
          <w:color w:val="215868"/>
          <w:sz w:val="32"/>
          <w:szCs w:val="28"/>
        </w:rPr>
        <w:t xml:space="preserve"> lat. Mama ma teraz tyle lat</w:t>
      </w:r>
      <w:r>
        <w:rPr>
          <w:noProof/>
          <w:color w:val="215868"/>
          <w:sz w:val="32"/>
          <w:szCs w:val="28"/>
        </w:rPr>
        <w:t>,</w:t>
      </w:r>
      <w:r w:rsidRPr="00B96B00">
        <w:rPr>
          <w:noProof/>
          <w:color w:val="215868"/>
          <w:sz w:val="32"/>
          <w:szCs w:val="28"/>
        </w:rPr>
        <w:t xml:space="preserve"> ile syn będzie miał za </w:t>
      </w:r>
      <w:r w:rsidRPr="00B96B00">
        <w:rPr>
          <w:b/>
          <w:noProof/>
          <w:color w:val="215868"/>
          <w:sz w:val="32"/>
          <w:szCs w:val="28"/>
        </w:rPr>
        <w:t>15</w:t>
      </w:r>
      <w:r w:rsidRPr="00B96B00">
        <w:rPr>
          <w:noProof/>
          <w:color w:val="215868"/>
          <w:sz w:val="32"/>
          <w:szCs w:val="28"/>
        </w:rPr>
        <w:t xml:space="preserve"> lat. Ile lat ma teraz  mama?</w:t>
      </w:r>
    </w:p>
    <w:p w:rsidR="00D469F5" w:rsidRDefault="00D469F5" w:rsidP="00D469F5">
      <w:pPr>
        <w:pStyle w:val="Tytu"/>
        <w:tabs>
          <w:tab w:val="left" w:pos="851"/>
        </w:tabs>
        <w:spacing w:line="276" w:lineRule="auto"/>
        <w:jc w:val="both"/>
        <w:rPr>
          <w:b/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 xml:space="preserve"> </w:t>
      </w:r>
      <w:r w:rsidR="00B96B00" w:rsidRPr="00B96B00">
        <w:rPr>
          <w:noProof/>
          <w:color w:val="215868"/>
          <w:sz w:val="32"/>
          <w:szCs w:val="28"/>
        </w:rPr>
        <w:t xml:space="preserve">                        </w:t>
      </w:r>
    </w:p>
    <w:p w:rsidR="00C34D7F" w:rsidRDefault="00C34D7F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drawing>
          <wp:anchor distT="0" distB="0" distL="114300" distR="114300" simplePos="0" relativeHeight="251676672" behindDoc="0" locked="0" layoutInCell="1" allowOverlap="1" wp14:anchorId="6EF86986" wp14:editId="4AF53516">
            <wp:simplePos x="0" y="0"/>
            <wp:positionH relativeFrom="column">
              <wp:posOffset>2670810</wp:posOffset>
            </wp:positionH>
            <wp:positionV relativeFrom="paragraph">
              <wp:posOffset>7620</wp:posOffset>
            </wp:positionV>
            <wp:extent cx="3486150" cy="4885055"/>
            <wp:effectExtent l="0" t="0" r="0" b="0"/>
            <wp:wrapNone/>
            <wp:docPr id="5" name="Obraz 5" descr="C:\Users\Ania\AppData\Local\Microsoft\Windows\Temporary Internet Files\Content.IE5\CXABBVED\MP90043875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ia\AppData\Local\Microsoft\Windows\Temporary Internet Files\Content.IE5\CXABBVED\MP900438759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488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215868"/>
          <w:sz w:val="32"/>
          <w:szCs w:val="28"/>
        </w:rPr>
        <w:br w:type="page"/>
      </w:r>
    </w:p>
    <w:p w:rsidR="00B96B00" w:rsidRDefault="00C34D7F" w:rsidP="009C2EA2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jc w:val="both"/>
        <w:rPr>
          <w:b/>
          <w:noProof/>
          <w:color w:val="215868"/>
          <w:sz w:val="32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289B588A" wp14:editId="6AA05D34">
            <wp:simplePos x="0" y="0"/>
            <wp:positionH relativeFrom="column">
              <wp:posOffset>5394960</wp:posOffset>
            </wp:positionH>
            <wp:positionV relativeFrom="paragraph">
              <wp:posOffset>-559435</wp:posOffset>
            </wp:positionV>
            <wp:extent cx="1290320" cy="990600"/>
            <wp:effectExtent l="0" t="0" r="0" b="0"/>
            <wp:wrapTight wrapText="bothSides">
              <wp:wrapPolygon edited="0">
                <wp:start x="14031" y="415"/>
                <wp:lineTo x="2232" y="7892"/>
                <wp:lineTo x="1594" y="9969"/>
                <wp:lineTo x="2870" y="20769"/>
                <wp:lineTo x="19453" y="20769"/>
                <wp:lineTo x="20091" y="15369"/>
                <wp:lineTo x="20728" y="9554"/>
                <wp:lineTo x="16264" y="415"/>
                <wp:lineTo x="14031" y="415"/>
              </wp:wrapPolygon>
            </wp:wrapTight>
            <wp:docPr id="1" name="Obraz 1" descr="C:\Users\Ania\AppData\Local\Microsoft\Windows\Temporary Internet Files\Content.IE5\AKSHKWQ7\MC90044038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a\AppData\Local\Microsoft\Windows\Temporary Internet Files\Content.IE5\AKSHKWQ7\MC900440387[1]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53" b="11111"/>
                    <a:stretch/>
                  </pic:blipFill>
                  <pic:spPr bwMode="auto">
                    <a:xfrm>
                      <a:off x="0" y="0"/>
                      <a:ext cx="129032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B00" w:rsidRPr="00D469F5">
        <w:rPr>
          <w:b/>
          <w:noProof/>
          <w:color w:val="215868"/>
          <w:sz w:val="32"/>
          <w:szCs w:val="28"/>
        </w:rPr>
        <w:t xml:space="preserve">Zakupy </w:t>
      </w:r>
    </w:p>
    <w:p w:rsidR="00C34D7F" w:rsidRPr="00C34D7F" w:rsidRDefault="00C34D7F" w:rsidP="00C34D7F">
      <w:pPr>
        <w:rPr>
          <w:lang w:eastAsia="pl-PL"/>
        </w:rPr>
      </w:pPr>
    </w:p>
    <w:p w:rsidR="00B96B00" w:rsidRPr="00B96B00" w:rsidRDefault="00B96B00" w:rsidP="00D469F5">
      <w:pPr>
        <w:pStyle w:val="Tytu"/>
        <w:tabs>
          <w:tab w:val="left" w:pos="426"/>
        </w:tabs>
        <w:spacing w:line="276" w:lineRule="auto"/>
        <w:ind w:left="425" w:firstLine="1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w:t>Odpowiedzi zapisz w postaci wyrażeń algebraicznych w odpowiednich prostokątach.</w:t>
      </w:r>
    </w:p>
    <w:p w:rsidR="00B96B00" w:rsidRPr="00B96B00" w:rsidRDefault="00B96B00" w:rsidP="00B96B00">
      <w:pPr>
        <w:pStyle w:val="Tytu"/>
        <w:tabs>
          <w:tab w:val="left" w:pos="851"/>
        </w:tabs>
        <w:spacing w:line="276" w:lineRule="auto"/>
        <w:ind w:left="851" w:hanging="425"/>
        <w:rPr>
          <w:noProof/>
          <w:color w:val="215868"/>
          <w:sz w:val="32"/>
          <w:szCs w:val="28"/>
        </w:rPr>
      </w:pPr>
    </w:p>
    <w:p w:rsidR="00B96B00" w:rsidRPr="00D469F5" w:rsidRDefault="00D469F5" w:rsidP="009C2EA2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F9D696" wp14:editId="54AA28F5">
                <wp:simplePos x="0" y="0"/>
                <wp:positionH relativeFrom="column">
                  <wp:posOffset>5205730</wp:posOffset>
                </wp:positionH>
                <wp:positionV relativeFrom="paragraph">
                  <wp:posOffset>197485</wp:posOffset>
                </wp:positionV>
                <wp:extent cx="885825" cy="276225"/>
                <wp:effectExtent l="0" t="0" r="28575" b="28575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3" o:spid="_x0000_s1026" style="position:absolute;margin-left:409.9pt;margin-top:15.55pt;width:69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" fillcolor="white [3201]" strokecolor="#4f81bd [3204]" strokeweight="2pt"/>
            </w:pict>
          </mc:Fallback>
        </mc:AlternateContent>
      </w:r>
      <w:r w:rsidR="00B96B00" w:rsidRPr="00B96B00">
        <w:rPr>
          <w:noProof/>
          <w:color w:val="215868"/>
          <w:sz w:val="32"/>
          <w:szCs w:val="28"/>
        </w:rPr>
        <w:t xml:space="preserve">Sweter kosztuje </w:t>
      </w:r>
      <w:r w:rsidR="00B96B00" w:rsidRPr="00C34D7F">
        <w:rPr>
          <w:b/>
          <w:i/>
          <w:noProof/>
          <w:color w:val="4BACC6" w:themeColor="accent5"/>
          <w:sz w:val="32"/>
          <w:szCs w:val="28"/>
        </w:rPr>
        <w:t>s</w:t>
      </w:r>
      <w:r w:rsidR="00B96B00" w:rsidRPr="00B96B00">
        <w:rPr>
          <w:i/>
          <w:noProof/>
          <w:color w:val="215868"/>
          <w:sz w:val="32"/>
          <w:szCs w:val="28"/>
        </w:rPr>
        <w:t xml:space="preserve"> </w:t>
      </w:r>
      <w:r w:rsidR="00B96B00" w:rsidRPr="00B96B00">
        <w:rPr>
          <w:noProof/>
          <w:color w:val="215868"/>
          <w:sz w:val="32"/>
          <w:szCs w:val="28"/>
        </w:rPr>
        <w:t>zł.  Ile złotych będzie kosztował sweter,</w:t>
      </w:r>
      <w:r>
        <w:rPr>
          <w:noProof/>
          <w:color w:val="215868"/>
          <w:sz w:val="32"/>
          <w:szCs w:val="28"/>
        </w:rPr>
        <w:t xml:space="preserve"> </w:t>
      </w:r>
      <w:r w:rsidR="00B96B00" w:rsidRPr="00D469F5">
        <w:rPr>
          <w:noProof/>
          <w:color w:val="215868"/>
          <w:sz w:val="32"/>
          <w:szCs w:val="28"/>
        </w:rPr>
        <w:t xml:space="preserve">jeżeli jego cena zostanie obniżona o </w:t>
      </w:r>
      <w:r w:rsidR="00B96B00" w:rsidRPr="00D469F5">
        <w:rPr>
          <w:b/>
          <w:noProof/>
          <w:color w:val="215868"/>
          <w:sz w:val="32"/>
          <w:szCs w:val="28"/>
        </w:rPr>
        <w:t>15</w:t>
      </w:r>
      <w:r w:rsidR="00B96B00" w:rsidRPr="00D469F5">
        <w:rPr>
          <w:noProof/>
          <w:color w:val="215868"/>
          <w:sz w:val="32"/>
          <w:szCs w:val="28"/>
        </w:rPr>
        <w:t xml:space="preserve"> zł?</w:t>
      </w:r>
    </w:p>
    <w:p w:rsidR="00B96B00" w:rsidRPr="00B96B00" w:rsidRDefault="00B96B00" w:rsidP="00D469F5">
      <w:pPr>
        <w:pStyle w:val="Tytu"/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</w:p>
    <w:p w:rsidR="00B96B00" w:rsidRPr="00D469F5" w:rsidRDefault="00D469F5" w:rsidP="009C2EA2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F2317F" wp14:editId="4C619D98">
                <wp:simplePos x="0" y="0"/>
                <wp:positionH relativeFrom="column">
                  <wp:posOffset>5205730</wp:posOffset>
                </wp:positionH>
                <wp:positionV relativeFrom="paragraph">
                  <wp:posOffset>181610</wp:posOffset>
                </wp:positionV>
                <wp:extent cx="885825" cy="276225"/>
                <wp:effectExtent l="0" t="0" r="28575" b="2857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2" o:spid="_x0000_s1026" style="position:absolute;margin-left:409.9pt;margin-top:14.3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" fillcolor="white [3201]" strokecolor="#4f81bd [3204]" strokeweight="2pt"/>
            </w:pict>
          </mc:Fallback>
        </mc:AlternateContent>
      </w:r>
      <w:r w:rsidRPr="00D469F5">
        <w:rPr>
          <w:noProof/>
          <w:color w:val="215868"/>
          <w:sz w:val="32"/>
          <w:szCs w:val="28"/>
        </w:rPr>
        <w:t>Z</w:t>
      </w:r>
      <w:r w:rsidR="00B96B00" w:rsidRPr="00D469F5">
        <w:rPr>
          <w:noProof/>
          <w:color w:val="215868"/>
          <w:sz w:val="32"/>
          <w:szCs w:val="28"/>
        </w:rPr>
        <w:t xml:space="preserve">a książkę w cenie </w:t>
      </w:r>
      <w:r w:rsidR="00B96B00" w:rsidRPr="00C34D7F">
        <w:rPr>
          <w:b/>
          <w:i/>
          <w:noProof/>
          <w:color w:val="4BACC6" w:themeColor="accent5"/>
          <w:sz w:val="32"/>
          <w:szCs w:val="28"/>
        </w:rPr>
        <w:t>k</w:t>
      </w:r>
      <w:r w:rsidR="00B96B00" w:rsidRPr="00D469F5">
        <w:rPr>
          <w:noProof/>
          <w:color w:val="215868"/>
          <w:sz w:val="32"/>
          <w:szCs w:val="28"/>
        </w:rPr>
        <w:t xml:space="preserve"> złotych zapłacono banknotem 100 złotowym.</w:t>
      </w:r>
      <w:r w:rsidRPr="00D469F5">
        <w:rPr>
          <w:noProof/>
          <w:color w:val="215868"/>
          <w:sz w:val="32"/>
          <w:szCs w:val="28"/>
        </w:rPr>
        <w:t xml:space="preserve"> </w:t>
      </w:r>
      <w:r w:rsidR="00B96B00" w:rsidRPr="00D469F5">
        <w:rPr>
          <w:noProof/>
          <w:color w:val="215868"/>
          <w:sz w:val="32"/>
          <w:szCs w:val="28"/>
        </w:rPr>
        <w:t>Ile reszty otrzymano?</w:t>
      </w:r>
    </w:p>
    <w:p w:rsidR="00B96B00" w:rsidRPr="00B96B00" w:rsidRDefault="00B96B00" w:rsidP="00D469F5">
      <w:pPr>
        <w:pStyle w:val="Tytu"/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</w:p>
    <w:p w:rsidR="00B96B00" w:rsidRPr="00D469F5" w:rsidRDefault="00D469F5" w:rsidP="009C2EA2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E79C7F" wp14:editId="6B6B8A87">
                <wp:simplePos x="0" y="0"/>
                <wp:positionH relativeFrom="column">
                  <wp:posOffset>5205730</wp:posOffset>
                </wp:positionH>
                <wp:positionV relativeFrom="paragraph">
                  <wp:posOffset>271780</wp:posOffset>
                </wp:positionV>
                <wp:extent cx="885825" cy="276225"/>
                <wp:effectExtent l="0" t="0" r="28575" b="2857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1" o:spid="_x0000_s1026" style="position:absolute;margin-left:409.9pt;margin-top:21.4pt;width:69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" fillcolor="white [3201]" strokecolor="#4f81bd [3204]" strokeweight="2pt"/>
            </w:pict>
          </mc:Fallback>
        </mc:AlternateContent>
      </w:r>
      <w:r w:rsidR="00B96B00" w:rsidRPr="00D469F5">
        <w:rPr>
          <w:noProof/>
          <w:color w:val="215868"/>
          <w:sz w:val="32"/>
          <w:szCs w:val="28"/>
        </w:rPr>
        <w:t xml:space="preserve">Mama kupiła </w:t>
      </w:r>
      <w:r w:rsidR="00B96B00" w:rsidRPr="00D469F5">
        <w:rPr>
          <w:b/>
          <w:noProof/>
          <w:color w:val="215868"/>
          <w:sz w:val="32"/>
          <w:szCs w:val="28"/>
        </w:rPr>
        <w:t>3,5</w:t>
      </w:r>
      <w:r w:rsidR="00B96B00" w:rsidRPr="00D469F5">
        <w:rPr>
          <w:noProof/>
          <w:color w:val="215868"/>
          <w:sz w:val="32"/>
          <w:szCs w:val="28"/>
        </w:rPr>
        <w:t xml:space="preserve"> kg jabłek po</w:t>
      </w:r>
      <w:r w:rsidR="00B96B00" w:rsidRPr="00C34D7F">
        <w:rPr>
          <w:b/>
          <w:i/>
          <w:noProof/>
          <w:color w:val="4BACC6" w:themeColor="accent5"/>
          <w:sz w:val="32"/>
          <w:szCs w:val="28"/>
        </w:rPr>
        <w:t xml:space="preserve"> j</w:t>
      </w:r>
      <w:r w:rsidR="00B96B00" w:rsidRPr="00D469F5">
        <w:rPr>
          <w:i/>
          <w:noProof/>
          <w:color w:val="215868"/>
          <w:sz w:val="32"/>
          <w:szCs w:val="28"/>
        </w:rPr>
        <w:t xml:space="preserve"> </w:t>
      </w:r>
      <w:r w:rsidR="00B96B00" w:rsidRPr="00D469F5">
        <w:rPr>
          <w:noProof/>
          <w:color w:val="215868"/>
          <w:sz w:val="32"/>
          <w:szCs w:val="28"/>
        </w:rPr>
        <w:t xml:space="preserve">złotych za kilogram oraz </w:t>
      </w:r>
      <w:r w:rsidR="00B96B00" w:rsidRPr="00D469F5">
        <w:rPr>
          <w:b/>
          <w:noProof/>
          <w:color w:val="215868"/>
          <w:sz w:val="32"/>
          <w:szCs w:val="28"/>
        </w:rPr>
        <w:t>2</w:t>
      </w:r>
      <w:r w:rsidR="00B96B00" w:rsidRPr="00D469F5">
        <w:rPr>
          <w:noProof/>
          <w:color w:val="215868"/>
          <w:sz w:val="32"/>
          <w:szCs w:val="28"/>
        </w:rPr>
        <w:t xml:space="preserve"> kg gruszek</w:t>
      </w:r>
      <w:r>
        <w:rPr>
          <w:noProof/>
          <w:color w:val="215868"/>
          <w:sz w:val="32"/>
          <w:szCs w:val="28"/>
        </w:rPr>
        <w:t xml:space="preserve"> </w:t>
      </w:r>
      <w:r w:rsidR="00B96B00" w:rsidRPr="00D469F5">
        <w:rPr>
          <w:noProof/>
          <w:color w:val="215868"/>
          <w:sz w:val="32"/>
          <w:szCs w:val="28"/>
        </w:rPr>
        <w:t xml:space="preserve">po </w:t>
      </w:r>
      <w:r w:rsidR="00B96B00" w:rsidRPr="00C34D7F">
        <w:rPr>
          <w:b/>
          <w:i/>
          <w:noProof/>
          <w:color w:val="4BACC6" w:themeColor="accent5"/>
          <w:sz w:val="32"/>
          <w:szCs w:val="28"/>
        </w:rPr>
        <w:t>g</w:t>
      </w:r>
      <w:r w:rsidR="00B96B00" w:rsidRPr="00D469F5">
        <w:rPr>
          <w:noProof/>
          <w:color w:val="215868"/>
          <w:sz w:val="32"/>
          <w:szCs w:val="28"/>
        </w:rPr>
        <w:t xml:space="preserve"> złotych za kilogram. </w:t>
      </w:r>
      <w:r>
        <w:rPr>
          <w:noProof/>
          <w:color w:val="215868"/>
          <w:sz w:val="32"/>
          <w:szCs w:val="28"/>
        </w:rPr>
        <w:br/>
      </w:r>
      <w:r w:rsidR="00B96B00" w:rsidRPr="00D469F5">
        <w:rPr>
          <w:noProof/>
          <w:color w:val="215868"/>
          <w:sz w:val="32"/>
          <w:szCs w:val="28"/>
        </w:rPr>
        <w:t>Ile złotych zapłaciła mama za owoce?</w:t>
      </w:r>
    </w:p>
    <w:p w:rsidR="00B96B00" w:rsidRDefault="00C34D7F" w:rsidP="00D469F5">
      <w:pPr>
        <w:pStyle w:val="Tytu"/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0DAD3334" wp14:editId="4892139A">
            <wp:simplePos x="0" y="0"/>
            <wp:positionH relativeFrom="column">
              <wp:posOffset>1632585</wp:posOffset>
            </wp:positionH>
            <wp:positionV relativeFrom="paragraph">
              <wp:posOffset>70485</wp:posOffset>
            </wp:positionV>
            <wp:extent cx="2228850" cy="1952625"/>
            <wp:effectExtent l="0" t="0" r="0" b="9525"/>
            <wp:wrapTight wrapText="bothSides">
              <wp:wrapPolygon edited="0">
                <wp:start x="7754" y="0"/>
                <wp:lineTo x="0" y="211"/>
                <wp:lineTo x="0" y="21495"/>
                <wp:lineTo x="10154" y="21495"/>
                <wp:lineTo x="21415" y="21284"/>
                <wp:lineTo x="21415" y="0"/>
                <wp:lineTo x="7754" y="0"/>
              </wp:wrapPolygon>
            </wp:wrapTight>
            <wp:docPr id="3" name="Obraz 3" descr="C:\Users\Ania\AppData\Local\Microsoft\Windows\Temporary Internet Files\Content.IE5\SI614T7F\MC9002344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a\AppData\Local\Microsoft\Windows\Temporary Internet Files\Content.IE5\SI614T7F\MC90023447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4D7F" w:rsidRDefault="00C34D7F" w:rsidP="00C34D7F">
      <w:pPr>
        <w:rPr>
          <w:lang w:eastAsia="pl-PL"/>
        </w:rPr>
      </w:pPr>
    </w:p>
    <w:p w:rsidR="00C34D7F" w:rsidRDefault="00C34D7F" w:rsidP="00C34D7F">
      <w:pPr>
        <w:rPr>
          <w:lang w:eastAsia="pl-PL"/>
        </w:rPr>
      </w:pPr>
    </w:p>
    <w:p w:rsidR="00C34D7F" w:rsidRDefault="00C34D7F" w:rsidP="00C34D7F">
      <w:pPr>
        <w:rPr>
          <w:lang w:eastAsia="pl-PL"/>
        </w:rPr>
      </w:pPr>
    </w:p>
    <w:p w:rsidR="00C34D7F" w:rsidRDefault="00C34D7F" w:rsidP="00C34D7F">
      <w:pPr>
        <w:rPr>
          <w:lang w:eastAsia="pl-PL"/>
        </w:rPr>
      </w:pPr>
    </w:p>
    <w:p w:rsidR="00C34D7F" w:rsidRDefault="00C34D7F" w:rsidP="00C34D7F">
      <w:pPr>
        <w:rPr>
          <w:lang w:eastAsia="pl-PL"/>
        </w:rPr>
      </w:pPr>
    </w:p>
    <w:p w:rsidR="00C34D7F" w:rsidRDefault="00C34D7F" w:rsidP="00C34D7F">
      <w:pPr>
        <w:rPr>
          <w:lang w:eastAsia="pl-PL"/>
        </w:rPr>
      </w:pPr>
    </w:p>
    <w:p w:rsidR="00C34D7F" w:rsidRPr="00C34D7F" w:rsidRDefault="00C34D7F" w:rsidP="00C34D7F">
      <w:pPr>
        <w:rPr>
          <w:lang w:eastAsia="pl-PL"/>
        </w:rPr>
      </w:pPr>
    </w:p>
    <w:p w:rsidR="00B96B00" w:rsidRDefault="00C34D7F" w:rsidP="009C2EA2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426" w:right="1559" w:hanging="426"/>
        <w:rPr>
          <w:noProof/>
          <w:color w:val="215868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4C0BDCE1" wp14:editId="7E2593C1">
            <wp:simplePos x="0" y="0"/>
            <wp:positionH relativeFrom="column">
              <wp:posOffset>3185160</wp:posOffset>
            </wp:positionH>
            <wp:positionV relativeFrom="paragraph">
              <wp:posOffset>558165</wp:posOffset>
            </wp:positionV>
            <wp:extent cx="1809750" cy="1657350"/>
            <wp:effectExtent l="0" t="0" r="0" b="0"/>
            <wp:wrapTight wrapText="bothSides">
              <wp:wrapPolygon edited="0">
                <wp:start x="15234" y="0"/>
                <wp:lineTo x="0" y="248"/>
                <wp:lineTo x="0" y="12166"/>
                <wp:lineTo x="3183" y="15890"/>
                <wp:lineTo x="3183" y="20359"/>
                <wp:lineTo x="6594" y="21352"/>
                <wp:lineTo x="7958" y="21352"/>
                <wp:lineTo x="14324" y="21352"/>
                <wp:lineTo x="15006" y="21352"/>
                <wp:lineTo x="16143" y="19862"/>
                <wp:lineTo x="17280" y="15890"/>
                <wp:lineTo x="19554" y="15890"/>
                <wp:lineTo x="21373" y="14152"/>
                <wp:lineTo x="21373" y="7945"/>
                <wp:lineTo x="19326" y="3972"/>
                <wp:lineTo x="19326" y="0"/>
                <wp:lineTo x="15234" y="0"/>
              </wp:wrapPolygon>
            </wp:wrapTight>
            <wp:docPr id="2" name="Obraz 2" descr="C:\Users\Ania\AppData\Local\Microsoft\Windows\Temporary Internet Files\Content.IE5\AKSHKWQ7\MC900396872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AKSHKWQ7\MC900396872[2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69F5"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61F3C6" wp14:editId="14D1B4A5">
                <wp:simplePos x="0" y="0"/>
                <wp:positionH relativeFrom="column">
                  <wp:posOffset>5205730</wp:posOffset>
                </wp:positionH>
                <wp:positionV relativeFrom="paragraph">
                  <wp:posOffset>281305</wp:posOffset>
                </wp:positionV>
                <wp:extent cx="885825" cy="276225"/>
                <wp:effectExtent l="0" t="0" r="28575" b="28575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0" o:spid="_x0000_s1026" style="position:absolute;margin-left:409.9pt;margin-top:22.15pt;width:69.7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" fillcolor="white [3201]" strokecolor="#4f81bd [3204]" strokeweight="2pt"/>
            </w:pict>
          </mc:Fallback>
        </mc:AlternateContent>
      </w:r>
      <w:r w:rsidR="00B96B00" w:rsidRPr="00D469F5">
        <w:rPr>
          <w:noProof/>
          <w:color w:val="215868"/>
          <w:sz w:val="32"/>
          <w:szCs w:val="28"/>
        </w:rPr>
        <w:t xml:space="preserve">Telewizor kosztuje </w:t>
      </w:r>
      <w:r w:rsidR="00B96B00" w:rsidRPr="00D469F5">
        <w:rPr>
          <w:b/>
          <w:noProof/>
          <w:color w:val="215868"/>
          <w:sz w:val="32"/>
          <w:szCs w:val="28"/>
        </w:rPr>
        <w:t>720</w:t>
      </w:r>
      <w:r w:rsidR="00D469F5">
        <w:rPr>
          <w:noProof/>
          <w:color w:val="215868"/>
          <w:sz w:val="32"/>
          <w:szCs w:val="28"/>
        </w:rPr>
        <w:t xml:space="preserve"> </w:t>
      </w:r>
      <w:r w:rsidR="00B96B00" w:rsidRPr="00D469F5">
        <w:rPr>
          <w:noProof/>
          <w:color w:val="215868"/>
          <w:sz w:val="32"/>
          <w:szCs w:val="28"/>
        </w:rPr>
        <w:t>zł. Pan Marek zapłacił już</w:t>
      </w:r>
      <w:r w:rsidR="00B96B00" w:rsidRPr="00D469F5">
        <w:rPr>
          <w:i/>
          <w:noProof/>
          <w:color w:val="215868"/>
          <w:sz w:val="32"/>
          <w:szCs w:val="28"/>
        </w:rPr>
        <w:t xml:space="preserve"> </w:t>
      </w:r>
      <w:r w:rsidR="00B96B00" w:rsidRPr="00C34D7F">
        <w:rPr>
          <w:b/>
          <w:i/>
          <w:noProof/>
          <w:color w:val="4BACC6" w:themeColor="accent5"/>
          <w:sz w:val="32"/>
          <w:szCs w:val="28"/>
        </w:rPr>
        <w:t>t</w:t>
      </w:r>
      <w:r w:rsidR="00B96B00" w:rsidRPr="00D469F5">
        <w:rPr>
          <w:b/>
          <w:noProof/>
          <w:color w:val="215868"/>
          <w:sz w:val="32"/>
          <w:szCs w:val="28"/>
        </w:rPr>
        <w:t xml:space="preserve"> </w:t>
      </w:r>
      <w:r w:rsidR="00B96B00" w:rsidRPr="00D469F5">
        <w:rPr>
          <w:noProof/>
          <w:color w:val="215868"/>
          <w:sz w:val="32"/>
          <w:szCs w:val="28"/>
        </w:rPr>
        <w:t xml:space="preserve">zł. </w:t>
      </w:r>
      <w:r w:rsidR="00D469F5">
        <w:rPr>
          <w:noProof/>
          <w:color w:val="215868"/>
          <w:sz w:val="32"/>
          <w:szCs w:val="28"/>
        </w:rPr>
        <w:br/>
      </w:r>
      <w:r w:rsidR="00B96B00" w:rsidRPr="00D469F5">
        <w:rPr>
          <w:noProof/>
          <w:color w:val="215868"/>
          <w:sz w:val="32"/>
          <w:szCs w:val="28"/>
        </w:rPr>
        <w:t xml:space="preserve">Resztę spłaci w </w:t>
      </w:r>
      <w:r w:rsidR="00B96B00" w:rsidRPr="00D469F5">
        <w:rPr>
          <w:b/>
          <w:noProof/>
          <w:color w:val="215868"/>
          <w:sz w:val="32"/>
          <w:szCs w:val="28"/>
        </w:rPr>
        <w:t>8</w:t>
      </w:r>
      <w:r w:rsidR="00B96B00" w:rsidRPr="00D469F5">
        <w:rPr>
          <w:noProof/>
          <w:color w:val="215868"/>
          <w:sz w:val="32"/>
          <w:szCs w:val="28"/>
        </w:rPr>
        <w:t xml:space="preserve"> równych ratach. </w:t>
      </w:r>
      <w:r w:rsidR="00D469F5">
        <w:rPr>
          <w:noProof/>
          <w:color w:val="215868"/>
          <w:sz w:val="32"/>
          <w:szCs w:val="28"/>
        </w:rPr>
        <w:br/>
      </w:r>
      <w:r w:rsidR="00B96B00" w:rsidRPr="00D469F5">
        <w:rPr>
          <w:noProof/>
          <w:color w:val="215868"/>
          <w:sz w:val="32"/>
          <w:szCs w:val="28"/>
        </w:rPr>
        <w:t>Ile złotych równa się jedna rata?</w:t>
      </w:r>
    </w:p>
    <w:p w:rsidR="00A43652" w:rsidRDefault="00A43652" w:rsidP="00A43652">
      <w:pPr>
        <w:rPr>
          <w:lang w:eastAsia="pl-PL"/>
        </w:rPr>
      </w:pPr>
    </w:p>
    <w:p w:rsidR="00A43652" w:rsidRPr="00A43652" w:rsidRDefault="00A43652" w:rsidP="00A43652">
      <w:pPr>
        <w:rPr>
          <w:lang w:eastAsia="pl-PL"/>
        </w:rPr>
      </w:pPr>
    </w:p>
    <w:p w:rsidR="00C34D7F" w:rsidRDefault="00C34D7F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A43652" w:rsidRDefault="00B96B00" w:rsidP="009C2EA2">
      <w:pPr>
        <w:pStyle w:val="Tytu"/>
        <w:numPr>
          <w:ilvl w:val="0"/>
          <w:numId w:val="6"/>
        </w:numPr>
        <w:spacing w:line="276" w:lineRule="auto"/>
        <w:ind w:left="426" w:hanging="426"/>
        <w:rPr>
          <w:b/>
          <w:noProof/>
          <w:color w:val="215868"/>
          <w:sz w:val="32"/>
          <w:szCs w:val="28"/>
        </w:rPr>
      </w:pPr>
      <w:r w:rsidRPr="00A43652">
        <w:rPr>
          <w:b/>
          <w:noProof/>
          <w:color w:val="215868"/>
          <w:sz w:val="32"/>
          <w:szCs w:val="28"/>
        </w:rPr>
        <w:lastRenderedPageBreak/>
        <w:t>Prędkość, droga, czas</w:t>
      </w:r>
    </w:p>
    <w:p w:rsidR="00C34D7F" w:rsidRPr="00C34D7F" w:rsidRDefault="00C34D7F" w:rsidP="00C34D7F">
      <w:pPr>
        <w:rPr>
          <w:lang w:eastAsia="pl-PL"/>
        </w:rPr>
      </w:pPr>
    </w:p>
    <w:p w:rsidR="00B96B00" w:rsidRDefault="00B96B00" w:rsidP="00A43652">
      <w:pPr>
        <w:pStyle w:val="Tytu"/>
        <w:tabs>
          <w:tab w:val="left" w:pos="426"/>
        </w:tabs>
        <w:spacing w:line="276" w:lineRule="auto"/>
        <w:ind w:left="426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w:t>Odpowiedzi zapisz w postaci wyrażeń algebraicznych w odpowiednich prostokątach.</w:t>
      </w:r>
    </w:p>
    <w:p w:rsidR="00C34D7F" w:rsidRPr="00C34D7F" w:rsidRDefault="00C34D7F" w:rsidP="00C34D7F">
      <w:pPr>
        <w:rPr>
          <w:lang w:eastAsia="pl-PL"/>
        </w:rPr>
      </w:pPr>
    </w:p>
    <w:p w:rsidR="00B96B00" w:rsidRPr="00A43652" w:rsidRDefault="00B96B00" w:rsidP="009C2EA2">
      <w:pPr>
        <w:pStyle w:val="Tytu"/>
        <w:numPr>
          <w:ilvl w:val="0"/>
          <w:numId w:val="9"/>
        </w:numPr>
        <w:tabs>
          <w:tab w:val="left" w:pos="851"/>
        </w:tabs>
        <w:spacing w:line="276" w:lineRule="auto"/>
        <w:ind w:left="851" w:right="1701" w:hanging="425"/>
        <w:rPr>
          <w:noProof/>
          <w:color w:val="215868"/>
          <w:sz w:val="32"/>
          <w:szCs w:val="28"/>
        </w:rPr>
      </w:pPr>
      <w:r w:rsidRPr="00B96B00">
        <w:rPr>
          <w:b/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89E829" wp14:editId="149C1AD4">
                <wp:simplePos x="0" y="0"/>
                <wp:positionH relativeFrom="column">
                  <wp:posOffset>5205730</wp:posOffset>
                </wp:positionH>
                <wp:positionV relativeFrom="paragraph">
                  <wp:posOffset>311150</wp:posOffset>
                </wp:positionV>
                <wp:extent cx="885825" cy="276225"/>
                <wp:effectExtent l="0" t="0" r="28575" b="2857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9" o:spid="_x0000_s1026" style="position:absolute;margin-left:409.9pt;margin-top:24.5pt;width:69.7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" fillcolor="white [3201]" strokecolor="#4bacc6 [3208]" strokeweight="2pt"/>
            </w:pict>
          </mc:Fallback>
        </mc:AlternateContent>
      </w:r>
      <w:r w:rsidRPr="00A43652">
        <w:rPr>
          <w:noProof/>
          <w:color w:val="215868"/>
          <w:sz w:val="32"/>
          <w:szCs w:val="28"/>
        </w:rPr>
        <w:t xml:space="preserve">Samochód jechał z prędkością </w:t>
      </w:r>
      <w:r w:rsidRPr="00C34D7F">
        <w:rPr>
          <w:b/>
          <w:i/>
          <w:noProof/>
          <w:color w:val="4BACC6" w:themeColor="accent5"/>
          <w:sz w:val="32"/>
          <w:szCs w:val="28"/>
        </w:rPr>
        <w:t>x</w:t>
      </w:r>
      <w:r w:rsidRPr="00A43652">
        <w:rPr>
          <w:noProof/>
          <w:color w:val="215868"/>
          <w:sz w:val="32"/>
          <w:szCs w:val="28"/>
        </w:rPr>
        <w:t xml:space="preserve"> km/h. </w:t>
      </w:r>
      <w:r w:rsidR="00A43652" w:rsidRPr="00A43652">
        <w:rPr>
          <w:noProof/>
          <w:color w:val="215868"/>
          <w:sz w:val="32"/>
          <w:szCs w:val="28"/>
        </w:rPr>
        <w:br/>
      </w:r>
      <w:r w:rsidRPr="00A43652">
        <w:rPr>
          <w:noProof/>
          <w:color w:val="215868"/>
          <w:sz w:val="32"/>
          <w:szCs w:val="28"/>
        </w:rPr>
        <w:t xml:space="preserve">Jak długą trasę pokonał, jadąc przez 3 godziny  z tą samą prędkością?  </w:t>
      </w:r>
    </w:p>
    <w:p w:rsidR="00B96B00" w:rsidRPr="00B96B00" w:rsidRDefault="00B96B00" w:rsidP="00A43652">
      <w:pPr>
        <w:pStyle w:val="Tytu"/>
        <w:tabs>
          <w:tab w:val="left" w:pos="851"/>
        </w:tabs>
        <w:spacing w:line="276" w:lineRule="auto"/>
        <w:ind w:left="851" w:right="1701" w:hanging="425"/>
        <w:rPr>
          <w:noProof/>
          <w:color w:val="215868"/>
          <w:sz w:val="32"/>
          <w:szCs w:val="28"/>
        </w:rPr>
      </w:pPr>
    </w:p>
    <w:p w:rsidR="00B96B00" w:rsidRPr="00A43652" w:rsidRDefault="00A43652" w:rsidP="009C2EA2">
      <w:pPr>
        <w:pStyle w:val="Tytu"/>
        <w:numPr>
          <w:ilvl w:val="0"/>
          <w:numId w:val="9"/>
        </w:numPr>
        <w:tabs>
          <w:tab w:val="left" w:pos="851"/>
        </w:tabs>
        <w:spacing w:line="276" w:lineRule="auto"/>
        <w:ind w:left="851" w:right="1701" w:hanging="425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BDF7C1" wp14:editId="69D67E8D">
                <wp:simplePos x="0" y="0"/>
                <wp:positionH relativeFrom="column">
                  <wp:posOffset>5205730</wp:posOffset>
                </wp:positionH>
                <wp:positionV relativeFrom="paragraph">
                  <wp:posOffset>190500</wp:posOffset>
                </wp:positionV>
                <wp:extent cx="885825" cy="276225"/>
                <wp:effectExtent l="0" t="0" r="28575" b="2857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8" o:spid="_x0000_s1026" style="position:absolute;margin-left:409.9pt;margin-top:15pt;width:69.7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" fillcolor="white [3201]" strokecolor="#4bacc6 [3208]" strokeweight="2pt"/>
            </w:pict>
          </mc:Fallback>
        </mc:AlternateContent>
      </w:r>
      <w:r w:rsidR="00B96B00" w:rsidRPr="00A43652">
        <w:rPr>
          <w:noProof/>
          <w:color w:val="215868"/>
          <w:sz w:val="32"/>
          <w:szCs w:val="28"/>
        </w:rPr>
        <w:t xml:space="preserve">Motocyklista pokonał </w:t>
      </w:r>
      <w:r w:rsidR="00B96B00" w:rsidRPr="00C34D7F">
        <w:rPr>
          <w:b/>
          <w:i/>
          <w:noProof/>
          <w:color w:val="4BACC6" w:themeColor="accent5"/>
          <w:sz w:val="32"/>
          <w:szCs w:val="28"/>
        </w:rPr>
        <w:t>m</w:t>
      </w:r>
      <w:r w:rsidR="00B96B00" w:rsidRPr="00A43652">
        <w:rPr>
          <w:noProof/>
          <w:color w:val="215868"/>
          <w:sz w:val="32"/>
          <w:szCs w:val="28"/>
        </w:rPr>
        <w:t xml:space="preserve"> kilometrów w czasie 3 godzin.</w:t>
      </w:r>
      <w:r>
        <w:rPr>
          <w:noProof/>
          <w:color w:val="215868"/>
          <w:sz w:val="32"/>
          <w:szCs w:val="28"/>
        </w:rPr>
        <w:br/>
      </w:r>
      <w:r w:rsidR="00B96B00" w:rsidRPr="00A43652">
        <w:rPr>
          <w:noProof/>
          <w:color w:val="215868"/>
          <w:sz w:val="32"/>
          <w:szCs w:val="28"/>
        </w:rPr>
        <w:t xml:space="preserve">Z jaką prędkością przejechał ten odcinek drogi?  </w:t>
      </w:r>
    </w:p>
    <w:p w:rsidR="00B96B00" w:rsidRPr="00B96B00" w:rsidRDefault="00254E25" w:rsidP="00A43652">
      <w:pPr>
        <w:pStyle w:val="Tytu"/>
        <w:tabs>
          <w:tab w:val="left" w:pos="851"/>
        </w:tabs>
        <w:spacing w:line="276" w:lineRule="auto"/>
        <w:ind w:left="851" w:right="1701" w:hanging="425"/>
        <w:rPr>
          <w:noProof/>
          <w:color w:val="215868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64C1E673" wp14:editId="7DB2B3F3">
            <wp:simplePos x="0" y="0"/>
            <wp:positionH relativeFrom="column">
              <wp:posOffset>3947160</wp:posOffset>
            </wp:positionH>
            <wp:positionV relativeFrom="paragraph">
              <wp:posOffset>140970</wp:posOffset>
            </wp:positionV>
            <wp:extent cx="1343025" cy="1207770"/>
            <wp:effectExtent l="0" t="0" r="9525" b="0"/>
            <wp:wrapNone/>
            <wp:docPr id="30" name="Obraz 30" descr="C:\Users\Ania\AppData\Local\Microsoft\Windows\Temporary Internet Files\Content.IE5\SI614T7F\MC9001977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a\AppData\Local\Microsoft\Windows\Temporary Internet Files\Content.IE5\SI614T7F\MC90019773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B00" w:rsidRPr="00A43652" w:rsidRDefault="00A43652" w:rsidP="009C2EA2">
      <w:pPr>
        <w:pStyle w:val="Tytu"/>
        <w:numPr>
          <w:ilvl w:val="0"/>
          <w:numId w:val="9"/>
        </w:numPr>
        <w:tabs>
          <w:tab w:val="left" w:pos="851"/>
        </w:tabs>
        <w:spacing w:line="276" w:lineRule="auto"/>
        <w:ind w:left="851" w:right="1701" w:hanging="425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AE59E0" wp14:editId="7ABAD617">
                <wp:simplePos x="0" y="0"/>
                <wp:positionH relativeFrom="column">
                  <wp:posOffset>5205730</wp:posOffset>
                </wp:positionH>
                <wp:positionV relativeFrom="paragraph">
                  <wp:posOffset>192405</wp:posOffset>
                </wp:positionV>
                <wp:extent cx="885825" cy="276225"/>
                <wp:effectExtent l="0" t="0" r="28575" b="28575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7" o:spid="_x0000_s1026" style="position:absolute;margin-left:409.9pt;margin-top:15.1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" fillcolor="white [3201]" strokecolor="#4bacc6 [3208]" strokeweight="2pt"/>
            </w:pict>
          </mc:Fallback>
        </mc:AlternateContent>
      </w:r>
      <w:r w:rsidR="00B96B00" w:rsidRPr="00A43652">
        <w:rPr>
          <w:noProof/>
          <w:color w:val="215868"/>
          <w:sz w:val="32"/>
          <w:szCs w:val="28"/>
        </w:rPr>
        <w:t>W jakim czasie rowerzysta przejedzie 25 kilometrów,</w:t>
      </w:r>
      <w:r w:rsidRPr="00A43652">
        <w:rPr>
          <w:noProof/>
          <w:color w:val="215868"/>
          <w:sz w:val="32"/>
          <w:szCs w:val="28"/>
        </w:rPr>
        <w:t xml:space="preserve"> </w:t>
      </w:r>
      <w:r w:rsidR="00B96B00" w:rsidRPr="00A43652">
        <w:rPr>
          <w:noProof/>
          <w:color w:val="215868"/>
          <w:sz w:val="32"/>
          <w:szCs w:val="28"/>
        </w:rPr>
        <w:t xml:space="preserve">jeżeli cały czas porusza się z prędkością </w:t>
      </w:r>
      <w:r w:rsidR="00B96B00" w:rsidRPr="00C34D7F">
        <w:rPr>
          <w:b/>
          <w:i/>
          <w:noProof/>
          <w:color w:val="4BACC6" w:themeColor="accent5"/>
          <w:sz w:val="32"/>
          <w:szCs w:val="28"/>
        </w:rPr>
        <w:t xml:space="preserve">r </w:t>
      </w:r>
      <w:r w:rsidR="00B96B00" w:rsidRPr="00A43652">
        <w:rPr>
          <w:noProof/>
          <w:color w:val="215868"/>
          <w:sz w:val="32"/>
          <w:szCs w:val="28"/>
        </w:rPr>
        <w:t>km/h?</w:t>
      </w:r>
    </w:p>
    <w:p w:rsidR="00B96B00" w:rsidRPr="00B96B00" w:rsidRDefault="00B96B00" w:rsidP="00A43652">
      <w:pPr>
        <w:pStyle w:val="Tytu"/>
        <w:tabs>
          <w:tab w:val="left" w:pos="851"/>
        </w:tabs>
        <w:spacing w:line="276" w:lineRule="auto"/>
        <w:ind w:left="851" w:right="1701" w:hanging="425"/>
        <w:rPr>
          <w:noProof/>
          <w:color w:val="215868"/>
          <w:sz w:val="32"/>
          <w:szCs w:val="28"/>
        </w:rPr>
      </w:pPr>
    </w:p>
    <w:p w:rsidR="00B96B00" w:rsidRPr="00A43652" w:rsidRDefault="00B96B00" w:rsidP="009C2EA2">
      <w:pPr>
        <w:pStyle w:val="Tytu"/>
        <w:numPr>
          <w:ilvl w:val="0"/>
          <w:numId w:val="9"/>
        </w:numPr>
        <w:tabs>
          <w:tab w:val="left" w:pos="851"/>
        </w:tabs>
        <w:spacing w:line="276" w:lineRule="auto"/>
        <w:ind w:left="851" w:right="1701" w:hanging="425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B429E3" wp14:editId="56B7DB48">
                <wp:simplePos x="0" y="0"/>
                <wp:positionH relativeFrom="column">
                  <wp:posOffset>5205730</wp:posOffset>
                </wp:positionH>
                <wp:positionV relativeFrom="paragraph">
                  <wp:posOffset>329565</wp:posOffset>
                </wp:positionV>
                <wp:extent cx="885825" cy="276225"/>
                <wp:effectExtent l="0" t="0" r="28575" b="2857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6" o:spid="_x0000_s1026" style="position:absolute;margin-left:409.9pt;margin-top:25.95pt;width:69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" fillcolor="white [3201]" strokecolor="#4bacc6 [3208]" strokeweight="2pt"/>
            </w:pict>
          </mc:Fallback>
        </mc:AlternateContent>
      </w:r>
      <w:r w:rsidRPr="00A43652">
        <w:rPr>
          <w:noProof/>
          <w:color w:val="215868"/>
          <w:sz w:val="32"/>
          <w:szCs w:val="28"/>
        </w:rPr>
        <w:t xml:space="preserve">Ślimak pokonuje w czasie 2 minut  drogę </w:t>
      </w:r>
      <w:r w:rsidRPr="00C34D7F">
        <w:rPr>
          <w:b/>
          <w:i/>
          <w:noProof/>
          <w:color w:val="4BACC6" w:themeColor="accent5"/>
          <w:sz w:val="32"/>
          <w:szCs w:val="28"/>
        </w:rPr>
        <w:t>y</w:t>
      </w:r>
      <w:r w:rsidRPr="00A43652">
        <w:rPr>
          <w:noProof/>
          <w:color w:val="215868"/>
          <w:sz w:val="32"/>
          <w:szCs w:val="28"/>
        </w:rPr>
        <w:t xml:space="preserve"> milimetrów.</w:t>
      </w:r>
      <w:r w:rsidR="00A43652">
        <w:rPr>
          <w:noProof/>
          <w:color w:val="215868"/>
          <w:sz w:val="32"/>
          <w:szCs w:val="28"/>
        </w:rPr>
        <w:br/>
      </w:r>
      <w:r w:rsidRPr="00A43652">
        <w:rPr>
          <w:noProof/>
          <w:color w:val="215868"/>
          <w:sz w:val="32"/>
          <w:szCs w:val="28"/>
        </w:rPr>
        <w:t>Ile milimetrów pokona ślimak w czasie 1 godziny?</w:t>
      </w:r>
    </w:p>
    <w:p w:rsidR="00B96B00" w:rsidRPr="00B96B00" w:rsidRDefault="00254E25" w:rsidP="00B96B00">
      <w:pPr>
        <w:pStyle w:val="Tytu"/>
        <w:tabs>
          <w:tab w:val="left" w:pos="851"/>
        </w:tabs>
        <w:spacing w:line="276" w:lineRule="auto"/>
        <w:ind w:left="851" w:hanging="425"/>
        <w:rPr>
          <w:noProof/>
          <w:color w:val="215868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6642FB2" wp14:editId="2C86B800">
            <wp:simplePos x="0" y="0"/>
            <wp:positionH relativeFrom="column">
              <wp:posOffset>2032635</wp:posOffset>
            </wp:positionH>
            <wp:positionV relativeFrom="paragraph">
              <wp:posOffset>217170</wp:posOffset>
            </wp:positionV>
            <wp:extent cx="1990725" cy="1724025"/>
            <wp:effectExtent l="0" t="0" r="9525" b="9525"/>
            <wp:wrapNone/>
            <wp:docPr id="28" name="Obraz 28" descr="C:\Users\Ania\AppData\Local\Microsoft\Windows\Temporary Internet Files\Content.IE5\FZ4DAB55\MC9004260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a\AppData\Local\Microsoft\Windows\Temporary Internet Files\Content.IE5\FZ4DAB55\MC900426018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00E4" w:rsidRDefault="001400E4" w:rsidP="00B96B00">
      <w:pPr>
        <w:pStyle w:val="Tytu"/>
        <w:tabs>
          <w:tab w:val="left" w:pos="851"/>
        </w:tabs>
        <w:spacing w:line="276" w:lineRule="auto"/>
        <w:ind w:left="851" w:hanging="425"/>
      </w:pPr>
      <w:bookmarkStart w:id="0" w:name="_GoBack"/>
      <w:bookmarkEnd w:id="0"/>
    </w:p>
    <w:sectPr w:rsidR="001400E4" w:rsidSect="001400E4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D1C" w:rsidRDefault="00151D1C">
      <w:pPr>
        <w:spacing w:after="0" w:line="240" w:lineRule="auto"/>
      </w:pPr>
      <w:r>
        <w:separator/>
      </w:r>
    </w:p>
  </w:endnote>
  <w:endnote w:type="continuationSeparator" w:id="0">
    <w:p w:rsidR="00151D1C" w:rsidRDefault="00151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editId="46B6892E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C34D7F" w:rsidRPr="00C34D7F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34D7F" w:rsidRPr="00C34D7F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3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D1C" w:rsidRDefault="00151D1C">
      <w:pPr>
        <w:spacing w:after="0" w:line="240" w:lineRule="auto"/>
      </w:pPr>
      <w:r>
        <w:separator/>
      </w:r>
    </w:p>
  </w:footnote>
  <w:footnote w:type="continuationSeparator" w:id="0">
    <w:p w:rsidR="00151D1C" w:rsidRDefault="00151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4452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Zapisywanie wyrażeń algebraicznych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445235">
                    <w:pPr>
                      <w:jc w:val="center"/>
                      <w:rPr>
                        <w:color w:val="FFFFFF"/>
                      </w:rPr>
                    </w:pPr>
                    <w:r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Zapisywanie wyrażeń algebraicznych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A272-BDB8-4CF9-B49B-BFA0EEBD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52</TotalTime>
  <Pages>3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10</cp:revision>
  <cp:lastPrinted>2013-08-16T16:41:00Z</cp:lastPrinted>
  <dcterms:created xsi:type="dcterms:W3CDTF">2013-08-17T22:01:00Z</dcterms:created>
  <dcterms:modified xsi:type="dcterms:W3CDTF">2013-08-19T00:29:00Z</dcterms:modified>
</cp:coreProperties>
</file>